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43941" w14:textId="77777777" w:rsidR="00504CB7" w:rsidRPr="009D73FD" w:rsidRDefault="00000000">
      <w:pPr>
        <w:pStyle w:val="Heading1"/>
        <w:rPr>
          <w:color w:val="000000" w:themeColor="text1"/>
          <w:sz w:val="44"/>
          <w:szCs w:val="44"/>
          <w:lang w:val="nl-NL"/>
        </w:rPr>
      </w:pPr>
      <w:r w:rsidRPr="009D73FD">
        <w:rPr>
          <w:color w:val="000000" w:themeColor="text1"/>
          <w:sz w:val="44"/>
          <w:szCs w:val="44"/>
          <w:lang w:val="nl-NL"/>
        </w:rPr>
        <w:t>Onderzoek en bouw je eigen PC</w:t>
      </w:r>
    </w:p>
    <w:p w14:paraId="1A117162" w14:textId="17AC1749" w:rsidR="00504CB7" w:rsidRPr="009D73FD" w:rsidRDefault="00000000" w:rsidP="00336F39">
      <w:pPr>
        <w:pStyle w:val="NoSpacing"/>
        <w:rPr>
          <w:rFonts w:asciiTheme="majorHAnsi" w:hAnsiTheme="majorHAnsi"/>
          <w:lang w:val="nl-NL"/>
        </w:rPr>
      </w:pPr>
      <w:r w:rsidRPr="009D73FD">
        <w:rPr>
          <w:rFonts w:asciiTheme="majorHAnsi" w:hAnsiTheme="majorHAnsi"/>
          <w:lang w:val="nl-NL"/>
        </w:rPr>
        <w:t>Je hebt in totaal 2 lessen de tijd voor deze opdracht.</w:t>
      </w:r>
      <w:r w:rsidRPr="009D73FD">
        <w:rPr>
          <w:rFonts w:asciiTheme="majorHAnsi" w:hAnsiTheme="majorHAnsi"/>
          <w:lang w:val="nl-NL"/>
        </w:rPr>
        <w:br/>
      </w:r>
    </w:p>
    <w:p w14:paraId="2A378163" w14:textId="77777777" w:rsidR="00504CB7" w:rsidRPr="009D73FD" w:rsidRDefault="00000000" w:rsidP="00336F39">
      <w:pPr>
        <w:pStyle w:val="NoSpacing"/>
        <w:rPr>
          <w:rFonts w:asciiTheme="majorHAnsi" w:hAnsiTheme="majorHAnsi"/>
          <w:lang w:val="nl-NL"/>
        </w:rPr>
      </w:pPr>
      <w:r w:rsidRPr="009D73FD">
        <w:rPr>
          <w:rFonts w:asciiTheme="majorHAnsi" w:hAnsiTheme="majorHAnsi"/>
          <w:b/>
          <w:bCs/>
          <w:sz w:val="28"/>
          <w:szCs w:val="28"/>
          <w:lang w:val="nl-NL"/>
        </w:rPr>
        <w:t>Inleiding</w:t>
      </w:r>
      <w:r w:rsidRPr="009D73FD">
        <w:rPr>
          <w:rFonts w:asciiTheme="majorHAnsi" w:hAnsiTheme="majorHAnsi"/>
          <w:lang w:val="nl-NL"/>
        </w:rPr>
        <w:t>:</w:t>
      </w:r>
    </w:p>
    <w:p w14:paraId="2E6B8311" w14:textId="75908761" w:rsidR="00504CB7" w:rsidRPr="009D73FD" w:rsidRDefault="00000000" w:rsidP="00336F39">
      <w:pPr>
        <w:pStyle w:val="NoSpacing"/>
        <w:rPr>
          <w:rFonts w:asciiTheme="majorHAnsi" w:hAnsiTheme="majorHAnsi"/>
          <w:lang w:val="nl-NL"/>
        </w:rPr>
      </w:pPr>
      <w:r w:rsidRPr="009D73FD">
        <w:rPr>
          <w:rFonts w:asciiTheme="majorHAnsi" w:hAnsiTheme="majorHAnsi"/>
          <w:lang w:val="nl-NL"/>
        </w:rPr>
        <w:t xml:space="preserve">Je bent benaderd door </w:t>
      </w:r>
      <w:proofErr w:type="spellStart"/>
      <w:r w:rsidR="00336F39" w:rsidRPr="009D73FD">
        <w:rPr>
          <w:rFonts w:asciiTheme="majorHAnsi" w:hAnsiTheme="majorHAnsi"/>
          <w:lang w:val="nl-NL"/>
        </w:rPr>
        <w:t>NietjesSchieters</w:t>
      </w:r>
      <w:proofErr w:type="spellEnd"/>
      <w:r w:rsidRPr="009D73FD">
        <w:rPr>
          <w:rFonts w:asciiTheme="majorHAnsi" w:hAnsiTheme="majorHAnsi"/>
          <w:lang w:val="nl-NL"/>
        </w:rPr>
        <w:t xml:space="preserve"> die voor </w:t>
      </w:r>
      <w:r w:rsidR="00336F39" w:rsidRPr="009D73FD">
        <w:rPr>
          <w:rFonts w:asciiTheme="majorHAnsi" w:hAnsiTheme="majorHAnsi"/>
          <w:lang w:val="nl-NL"/>
        </w:rPr>
        <w:t>haar</w:t>
      </w:r>
      <w:r w:rsidRPr="009D73FD">
        <w:rPr>
          <w:rFonts w:asciiTheme="majorHAnsi" w:hAnsiTheme="majorHAnsi"/>
          <w:lang w:val="nl-NL"/>
        </w:rPr>
        <w:t xml:space="preserve"> nieuwe kantoor een computer wil aanschaffen. Jij krijgt de taak om een PC samen te stellen die voldoet aan de eisen van de opdrachtgever. Dit betekent dat je eerst onderzoek moet doen naar geschikte componenten (zoals processor, geheugen, opslag, voeding en behuizing) en daarna moet uitschrijven hoe je stap voor stap een PC zou opbouwen met deze onderdelen.</w:t>
      </w:r>
      <w:r w:rsidRPr="009D73FD">
        <w:rPr>
          <w:rFonts w:asciiTheme="majorHAnsi" w:hAnsiTheme="majorHAnsi"/>
          <w:lang w:val="nl-NL"/>
        </w:rPr>
        <w:br/>
      </w:r>
      <w:r w:rsidRPr="009D73FD">
        <w:rPr>
          <w:rFonts w:asciiTheme="majorHAnsi" w:hAnsiTheme="majorHAnsi"/>
          <w:lang w:val="nl-NL"/>
        </w:rPr>
        <w:br/>
      </w:r>
      <w:r w:rsidRPr="009D73FD">
        <w:rPr>
          <w:rFonts w:asciiTheme="majorHAnsi" w:hAnsiTheme="majorHAnsi"/>
          <w:i/>
          <w:iCs/>
          <w:lang w:val="nl-NL"/>
        </w:rPr>
        <w:t>Met deze opdracht laat je zien dat je niet alleen de juiste onderdelen kunt selecteren, maar ook begrijpt hoe je ze samen tot een werkend geheel maakt.</w:t>
      </w:r>
    </w:p>
    <w:p w14:paraId="4415762F" w14:textId="77777777" w:rsidR="00336F39" w:rsidRPr="009D73FD" w:rsidRDefault="00336F39" w:rsidP="00336F39">
      <w:pPr>
        <w:pStyle w:val="NoSpacing"/>
        <w:rPr>
          <w:rFonts w:asciiTheme="majorHAnsi" w:hAnsiTheme="majorHAnsi"/>
          <w:lang w:val="nl-NL"/>
        </w:rPr>
      </w:pPr>
    </w:p>
    <w:p w14:paraId="6D8FDD51" w14:textId="77777777" w:rsidR="00504CB7" w:rsidRPr="009D73FD" w:rsidRDefault="00000000" w:rsidP="00336F39">
      <w:pPr>
        <w:pStyle w:val="NoSpacing"/>
        <w:rPr>
          <w:rFonts w:asciiTheme="majorHAnsi" w:hAnsiTheme="majorHAnsi"/>
          <w:b/>
          <w:bCs/>
          <w:sz w:val="28"/>
          <w:szCs w:val="28"/>
          <w:lang w:val="nl-NL"/>
        </w:rPr>
      </w:pPr>
      <w:r w:rsidRPr="009D73FD">
        <w:rPr>
          <w:rFonts w:asciiTheme="majorHAnsi" w:hAnsiTheme="majorHAnsi"/>
          <w:b/>
          <w:bCs/>
          <w:sz w:val="28"/>
          <w:szCs w:val="28"/>
          <w:lang w:val="nl-NL"/>
        </w:rPr>
        <w:t>Eisen:</w:t>
      </w:r>
    </w:p>
    <w:p w14:paraId="432A6AD4" w14:textId="77777777" w:rsidR="00504CB7" w:rsidRPr="009D73FD" w:rsidRDefault="00000000" w:rsidP="00336F39">
      <w:pPr>
        <w:pStyle w:val="NoSpacing"/>
        <w:rPr>
          <w:rFonts w:asciiTheme="majorHAnsi" w:hAnsiTheme="majorHAnsi"/>
          <w:lang w:val="nl-NL"/>
        </w:rPr>
      </w:pPr>
      <w:r w:rsidRPr="009D73FD">
        <w:rPr>
          <w:rFonts w:asciiTheme="majorHAnsi" w:hAnsiTheme="majorHAnsi"/>
          <w:lang w:val="nl-NL"/>
        </w:rPr>
        <w:t>Onderzoek en documentatie</w:t>
      </w:r>
    </w:p>
    <w:p w14:paraId="1A6D29B7" w14:textId="77777777" w:rsidR="00336F39"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Onderzoek de verschillende PC-componenten (CPU, GPU, moederbord, RAM, opslag, voeding, kast, koeling).</w:t>
      </w:r>
    </w:p>
    <w:p w14:paraId="3EDEA6C7" w14:textId="7527FEF6" w:rsidR="00504CB7"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Noteer van elk onderdeel minimaal 2 mogelijke keuzes en motiveer welke je kiest en waarom.</w:t>
      </w:r>
    </w:p>
    <w:p w14:paraId="7EB107C4" w14:textId="77777777" w:rsidR="00504CB7" w:rsidRPr="009D73FD" w:rsidRDefault="00000000" w:rsidP="00336F39">
      <w:pPr>
        <w:pStyle w:val="NoSpacing"/>
        <w:rPr>
          <w:rFonts w:asciiTheme="majorHAnsi" w:hAnsiTheme="majorHAnsi"/>
          <w:lang w:val="nl-NL"/>
        </w:rPr>
      </w:pPr>
      <w:r w:rsidRPr="009D73FD">
        <w:rPr>
          <w:rFonts w:asciiTheme="majorHAnsi" w:hAnsiTheme="majorHAnsi"/>
          <w:lang w:val="nl-NL"/>
        </w:rPr>
        <w:t>Werkzaamheden uitschrijven</w:t>
      </w:r>
    </w:p>
    <w:p w14:paraId="0589052D" w14:textId="77777777" w:rsidR="00336F39"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Beschrijf stap voor stap hoe je de gekozen onderdelen zou samenbouwen tot een werkende PC.</w:t>
      </w:r>
    </w:p>
    <w:p w14:paraId="7B3F03F4" w14:textId="77777777" w:rsidR="00336F39"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Voeg hierbij een duidelijke planning toe: in welke volgorde voer je de werkzaamheden uit?</w:t>
      </w:r>
    </w:p>
    <w:p w14:paraId="3D3806EF" w14:textId="77777777" w:rsidR="00336F39"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Documenteer je keuzes en werkwijze in een plan van aanpak en koppel dit aan een urenregistratie.</w:t>
      </w:r>
    </w:p>
    <w:p w14:paraId="3CB40F74" w14:textId="34C9CFDC" w:rsidR="00504CB7" w:rsidRPr="009D73FD" w:rsidRDefault="00000000" w:rsidP="00336F39">
      <w:pPr>
        <w:pStyle w:val="NoSpacing"/>
        <w:numPr>
          <w:ilvl w:val="0"/>
          <w:numId w:val="10"/>
        </w:numPr>
        <w:rPr>
          <w:rFonts w:asciiTheme="majorHAnsi" w:hAnsiTheme="majorHAnsi"/>
          <w:lang w:val="nl-NL"/>
        </w:rPr>
      </w:pPr>
      <w:r w:rsidRPr="009D73FD">
        <w:rPr>
          <w:rFonts w:asciiTheme="majorHAnsi" w:hAnsiTheme="majorHAnsi"/>
          <w:lang w:val="nl-NL"/>
        </w:rPr>
        <w:t>Maak een advies voor upgrades of uitbreidingen die in de toekomst handig zouden kunnen zijn (bijvoorbeeld extra opslag, krachtigere videokaart, betere koeling). Onderzoek welke nieuwe technologische ontwikkelingen relevant zijn.</w:t>
      </w:r>
    </w:p>
    <w:p w14:paraId="1CCB3FD0" w14:textId="77777777" w:rsidR="00336F39" w:rsidRPr="009D73FD" w:rsidRDefault="00336F39" w:rsidP="00336F39">
      <w:pPr>
        <w:pStyle w:val="NoSpacing"/>
        <w:rPr>
          <w:rFonts w:asciiTheme="majorHAnsi" w:hAnsiTheme="majorHAnsi"/>
          <w:lang w:val="nl-NL"/>
        </w:rPr>
      </w:pPr>
    </w:p>
    <w:p w14:paraId="62C1B1AD" w14:textId="296EDAC3" w:rsidR="00504CB7" w:rsidRPr="009D73FD" w:rsidRDefault="00000000" w:rsidP="00336F39">
      <w:pPr>
        <w:pStyle w:val="NoSpacing"/>
        <w:rPr>
          <w:rFonts w:asciiTheme="majorHAnsi" w:hAnsiTheme="majorHAnsi"/>
          <w:b/>
          <w:bCs/>
          <w:sz w:val="28"/>
          <w:szCs w:val="28"/>
          <w:lang w:val="nl-NL"/>
        </w:rPr>
      </w:pPr>
      <w:r w:rsidRPr="009D73FD">
        <w:rPr>
          <w:rFonts w:asciiTheme="majorHAnsi" w:hAnsiTheme="majorHAnsi"/>
          <w:b/>
          <w:bCs/>
          <w:sz w:val="28"/>
          <w:szCs w:val="28"/>
          <w:lang w:val="nl-NL"/>
        </w:rPr>
        <w:t>Beoordelingscriteria:</w:t>
      </w:r>
    </w:p>
    <w:p w14:paraId="177BC92D" w14:textId="77777777" w:rsidR="00336F39" w:rsidRPr="009D73FD" w:rsidRDefault="00000000" w:rsidP="00336F39">
      <w:pPr>
        <w:pStyle w:val="NoSpacing"/>
        <w:numPr>
          <w:ilvl w:val="0"/>
          <w:numId w:val="12"/>
        </w:numPr>
        <w:rPr>
          <w:rFonts w:asciiTheme="majorHAnsi" w:hAnsiTheme="majorHAnsi"/>
          <w:lang w:val="nl-NL"/>
        </w:rPr>
      </w:pPr>
      <w:r w:rsidRPr="009D73FD">
        <w:rPr>
          <w:rFonts w:asciiTheme="majorHAnsi" w:hAnsiTheme="majorHAnsi"/>
          <w:lang w:val="nl-NL"/>
        </w:rPr>
        <w:t>Onderzoek naar componenten is volledig en keuzes zijn goed beargumenteerd.</w:t>
      </w:r>
    </w:p>
    <w:p w14:paraId="5D693224" w14:textId="77777777" w:rsidR="00336F39" w:rsidRPr="009D73FD" w:rsidRDefault="00000000" w:rsidP="00336F39">
      <w:pPr>
        <w:pStyle w:val="NoSpacing"/>
        <w:numPr>
          <w:ilvl w:val="0"/>
          <w:numId w:val="12"/>
        </w:numPr>
        <w:rPr>
          <w:rFonts w:asciiTheme="majorHAnsi" w:hAnsiTheme="majorHAnsi"/>
          <w:lang w:val="nl-NL"/>
        </w:rPr>
      </w:pPr>
      <w:r w:rsidRPr="009D73FD">
        <w:rPr>
          <w:rFonts w:asciiTheme="majorHAnsi" w:hAnsiTheme="majorHAnsi"/>
          <w:lang w:val="nl-NL"/>
        </w:rPr>
        <w:t>Werkzaamheden zijn duidelijk en gestructureerd uitgeschreven.</w:t>
      </w:r>
    </w:p>
    <w:p w14:paraId="1A378A4B" w14:textId="77777777" w:rsidR="00336F39" w:rsidRPr="009D73FD" w:rsidRDefault="00000000" w:rsidP="00336F39">
      <w:pPr>
        <w:pStyle w:val="NoSpacing"/>
        <w:numPr>
          <w:ilvl w:val="0"/>
          <w:numId w:val="12"/>
        </w:numPr>
        <w:rPr>
          <w:rFonts w:asciiTheme="majorHAnsi" w:hAnsiTheme="majorHAnsi"/>
          <w:lang w:val="nl-NL"/>
        </w:rPr>
      </w:pPr>
      <w:r w:rsidRPr="009D73FD">
        <w:rPr>
          <w:rFonts w:asciiTheme="majorHAnsi" w:hAnsiTheme="majorHAnsi"/>
          <w:lang w:val="nl-NL"/>
        </w:rPr>
        <w:t>Er is een plan van aanpak met een logische planning.</w:t>
      </w:r>
    </w:p>
    <w:p w14:paraId="7C6F38E6" w14:textId="77777777" w:rsidR="00336F39" w:rsidRPr="009D73FD" w:rsidRDefault="00000000" w:rsidP="00336F39">
      <w:pPr>
        <w:pStyle w:val="NoSpacing"/>
        <w:numPr>
          <w:ilvl w:val="0"/>
          <w:numId w:val="12"/>
        </w:numPr>
        <w:rPr>
          <w:rFonts w:asciiTheme="majorHAnsi" w:hAnsiTheme="majorHAnsi"/>
          <w:lang w:val="nl-NL"/>
        </w:rPr>
      </w:pPr>
      <w:r w:rsidRPr="009D73FD">
        <w:rPr>
          <w:rFonts w:asciiTheme="majorHAnsi" w:hAnsiTheme="majorHAnsi"/>
          <w:lang w:val="nl-NL"/>
        </w:rPr>
        <w:t>De documentatie is overzichtelijk en professioneel opgesteld.</w:t>
      </w:r>
    </w:p>
    <w:p w14:paraId="5F26B002" w14:textId="2F58CAF7" w:rsidR="00504CB7" w:rsidRPr="009D73FD" w:rsidRDefault="00000000" w:rsidP="00336F39">
      <w:pPr>
        <w:pStyle w:val="NoSpacing"/>
        <w:numPr>
          <w:ilvl w:val="0"/>
          <w:numId w:val="12"/>
        </w:numPr>
        <w:rPr>
          <w:rFonts w:asciiTheme="majorHAnsi" w:hAnsiTheme="majorHAnsi"/>
          <w:lang w:val="nl-NL"/>
        </w:rPr>
      </w:pPr>
      <w:r w:rsidRPr="009D73FD">
        <w:rPr>
          <w:rFonts w:asciiTheme="majorHAnsi" w:hAnsiTheme="majorHAnsi"/>
          <w:lang w:val="nl-NL"/>
        </w:rPr>
        <w:t>Extra advies over uitbreidingen of verbeteringen.</w:t>
      </w:r>
    </w:p>
    <w:p w14:paraId="1C8F7051" w14:textId="77777777" w:rsidR="00336F39" w:rsidRPr="009D73FD" w:rsidRDefault="00336F39" w:rsidP="00336F39">
      <w:pPr>
        <w:pStyle w:val="NoSpacing"/>
        <w:rPr>
          <w:rFonts w:asciiTheme="majorHAnsi" w:hAnsiTheme="majorHAnsi"/>
          <w:lang w:val="nl-NL"/>
        </w:rPr>
      </w:pPr>
    </w:p>
    <w:p w14:paraId="6A3B1451" w14:textId="51E6C138" w:rsidR="00504CB7" w:rsidRPr="009D73FD" w:rsidRDefault="00000000" w:rsidP="00336F39">
      <w:pPr>
        <w:pStyle w:val="NoSpacing"/>
        <w:rPr>
          <w:rFonts w:asciiTheme="majorHAnsi" w:hAnsiTheme="majorHAnsi"/>
          <w:b/>
          <w:bCs/>
          <w:sz w:val="28"/>
          <w:szCs w:val="28"/>
          <w:lang w:val="nl-NL"/>
        </w:rPr>
      </w:pPr>
      <w:r w:rsidRPr="009D73FD">
        <w:rPr>
          <w:rFonts w:asciiTheme="majorHAnsi" w:hAnsiTheme="majorHAnsi"/>
          <w:b/>
          <w:bCs/>
          <w:sz w:val="28"/>
          <w:szCs w:val="28"/>
          <w:lang w:val="nl-NL"/>
        </w:rPr>
        <w:t>Inleveren:</w:t>
      </w:r>
    </w:p>
    <w:p w14:paraId="7EE1DF51" w14:textId="77777777" w:rsidR="00336F39" w:rsidRPr="009D73FD" w:rsidRDefault="00000000" w:rsidP="00336F39">
      <w:pPr>
        <w:pStyle w:val="NoSpacing"/>
        <w:numPr>
          <w:ilvl w:val="0"/>
          <w:numId w:val="13"/>
        </w:numPr>
        <w:rPr>
          <w:rFonts w:asciiTheme="majorHAnsi" w:hAnsiTheme="majorHAnsi"/>
          <w:lang w:val="nl-NL"/>
        </w:rPr>
      </w:pPr>
      <w:r w:rsidRPr="009D73FD">
        <w:rPr>
          <w:rFonts w:asciiTheme="majorHAnsi" w:hAnsiTheme="majorHAnsi"/>
          <w:lang w:val="nl-NL"/>
        </w:rPr>
        <w:t>Lever je Word-document met onderzoek, plan van aanpak, planning en urenregistratie in bij de docent.</w:t>
      </w:r>
    </w:p>
    <w:p w14:paraId="778759B0" w14:textId="3C1B503C" w:rsidR="00504CB7" w:rsidRPr="009D73FD" w:rsidRDefault="00000000" w:rsidP="00336F39">
      <w:pPr>
        <w:pStyle w:val="NoSpacing"/>
        <w:numPr>
          <w:ilvl w:val="0"/>
          <w:numId w:val="13"/>
        </w:numPr>
        <w:rPr>
          <w:rFonts w:asciiTheme="majorHAnsi" w:hAnsiTheme="majorHAnsi"/>
          <w:lang w:val="nl-NL"/>
        </w:rPr>
      </w:pPr>
      <w:r w:rsidRPr="009D73FD">
        <w:rPr>
          <w:rFonts w:asciiTheme="majorHAnsi" w:hAnsiTheme="majorHAnsi"/>
          <w:lang w:val="nl-NL"/>
        </w:rPr>
        <w:t>Zorg ervoor dat je document overzichtelijk is en voldoet aan de gestelde eisen.</w:t>
      </w:r>
    </w:p>
    <w:sectPr w:rsidR="00504CB7" w:rsidRPr="009D73F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66B2F53"/>
    <w:multiLevelType w:val="hybridMultilevel"/>
    <w:tmpl w:val="7FDC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36181C"/>
    <w:multiLevelType w:val="hybridMultilevel"/>
    <w:tmpl w:val="44ACCADC"/>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1" w15:restartNumberingAfterBreak="0">
    <w:nsid w:val="374347CF"/>
    <w:multiLevelType w:val="hybridMultilevel"/>
    <w:tmpl w:val="88AEF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354BD"/>
    <w:multiLevelType w:val="hybridMultilevel"/>
    <w:tmpl w:val="2A5E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87656">
    <w:abstractNumId w:val="8"/>
  </w:num>
  <w:num w:numId="2" w16cid:durableId="1139685997">
    <w:abstractNumId w:val="6"/>
  </w:num>
  <w:num w:numId="3" w16cid:durableId="911310328">
    <w:abstractNumId w:val="5"/>
  </w:num>
  <w:num w:numId="4" w16cid:durableId="688482493">
    <w:abstractNumId w:val="4"/>
  </w:num>
  <w:num w:numId="5" w16cid:durableId="1099986763">
    <w:abstractNumId w:val="7"/>
  </w:num>
  <w:num w:numId="6" w16cid:durableId="62417330">
    <w:abstractNumId w:val="3"/>
  </w:num>
  <w:num w:numId="7" w16cid:durableId="2026665712">
    <w:abstractNumId w:val="2"/>
  </w:num>
  <w:num w:numId="8" w16cid:durableId="139225917">
    <w:abstractNumId w:val="1"/>
  </w:num>
  <w:num w:numId="9" w16cid:durableId="502403630">
    <w:abstractNumId w:val="0"/>
  </w:num>
  <w:num w:numId="10" w16cid:durableId="543057888">
    <w:abstractNumId w:val="11"/>
  </w:num>
  <w:num w:numId="11" w16cid:durableId="725109154">
    <w:abstractNumId w:val="10"/>
  </w:num>
  <w:num w:numId="12" w16cid:durableId="1521818568">
    <w:abstractNumId w:val="12"/>
  </w:num>
  <w:num w:numId="13" w16cid:durableId="20616326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6F39"/>
    <w:rsid w:val="00504CB7"/>
    <w:rsid w:val="009D73FD"/>
    <w:rsid w:val="00AA1D8D"/>
    <w:rsid w:val="00B47730"/>
    <w:rsid w:val="00B84A5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553582"/>
  <w14:defaultImageDpi w14:val="300"/>
  <w15:docId w15:val="{57E08D82-CABB-A245-AB94-84F08D7F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Roy Koole</cp:lastModifiedBy>
  <cp:revision>3</cp:revision>
  <dcterms:created xsi:type="dcterms:W3CDTF">2013-12-23T23:15:00Z</dcterms:created>
  <dcterms:modified xsi:type="dcterms:W3CDTF">2025-08-19T12:34:00Z</dcterms:modified>
  <cp:category/>
</cp:coreProperties>
</file>